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2B4" w:rsidRPr="00696A5F" w:rsidRDefault="00CC673E">
      <w:pPr>
        <w:pStyle w:val="Titel"/>
        <w:rPr>
          <w:rFonts w:ascii="Roboto Condensed" w:hAnsi="Roboto Condensed"/>
          <w:color w:val="C5D7C9"/>
          <w:sz w:val="48"/>
        </w:rPr>
      </w:pPr>
      <w:r w:rsidRPr="00696A5F">
        <w:rPr>
          <w:rFonts w:ascii="Roboto Condensed" w:hAnsi="Roboto Condensed"/>
          <w:color w:val="C5D7C9"/>
          <w:sz w:val="72"/>
        </w:rPr>
        <w:t>PRESSEMITTEILUNG</w:t>
      </w:r>
    </w:p>
    <w:p w:rsidR="00EE12B4" w:rsidRPr="00EF51B7" w:rsidRDefault="00EF51B7">
      <w:pPr>
        <w:pStyle w:val="berschrift1"/>
        <w:rPr>
          <w:rFonts w:ascii="Roboto Condensed" w:hAnsi="Roboto Condensed"/>
        </w:rPr>
      </w:pPr>
      <w:r w:rsidRPr="00EF51B7">
        <w:rPr>
          <w:rFonts w:ascii="Roboto Condensed" w:hAnsi="Roboto Condensed"/>
          <w:color w:val="323232"/>
        </w:rPr>
        <w:t xml:space="preserve">„A </w:t>
      </w:r>
      <w:proofErr w:type="spellStart"/>
      <w:r w:rsidRPr="00EF51B7">
        <w:rPr>
          <w:rFonts w:ascii="Roboto Condensed" w:hAnsi="Roboto Condensed"/>
          <w:color w:val="323232"/>
        </w:rPr>
        <w:t>bisserl</w:t>
      </w:r>
      <w:proofErr w:type="spellEnd"/>
      <w:r w:rsidRPr="00EF51B7">
        <w:rPr>
          <w:rFonts w:ascii="Roboto Condensed" w:hAnsi="Roboto Condensed"/>
          <w:color w:val="323232"/>
        </w:rPr>
        <w:t xml:space="preserve"> Butter, a </w:t>
      </w:r>
      <w:proofErr w:type="spellStart"/>
      <w:r w:rsidRPr="00EF51B7">
        <w:rPr>
          <w:rFonts w:ascii="Roboto Condensed" w:hAnsi="Roboto Condensed"/>
          <w:color w:val="323232"/>
        </w:rPr>
        <w:t>wengerl</w:t>
      </w:r>
      <w:proofErr w:type="spellEnd"/>
      <w:r w:rsidRPr="00EF51B7">
        <w:rPr>
          <w:rFonts w:ascii="Roboto Condensed" w:hAnsi="Roboto Condensed"/>
          <w:color w:val="323232"/>
        </w:rPr>
        <w:t xml:space="preserve"> </w:t>
      </w:r>
      <w:proofErr w:type="spellStart"/>
      <w:r w:rsidRPr="00EF51B7">
        <w:rPr>
          <w:rFonts w:ascii="Roboto Condensed" w:hAnsi="Roboto Condensed"/>
          <w:color w:val="323232"/>
        </w:rPr>
        <w:t>Zucker</w:t>
      </w:r>
      <w:proofErr w:type="spellEnd"/>
      <w:r w:rsidRPr="00EF51B7">
        <w:rPr>
          <w:rFonts w:ascii="Roboto Condensed" w:hAnsi="Roboto Condensed"/>
          <w:color w:val="323232"/>
        </w:rPr>
        <w:t xml:space="preserve"> und a </w:t>
      </w:r>
      <w:proofErr w:type="spellStart"/>
      <w:r w:rsidRPr="00EF51B7">
        <w:rPr>
          <w:rFonts w:ascii="Roboto Condensed" w:hAnsi="Roboto Condensed"/>
          <w:color w:val="323232"/>
        </w:rPr>
        <w:t>eitzerl</w:t>
      </w:r>
      <w:proofErr w:type="spellEnd"/>
      <w:r w:rsidRPr="00EF51B7">
        <w:rPr>
          <w:rFonts w:ascii="Roboto Condensed" w:hAnsi="Roboto Condensed"/>
          <w:color w:val="323232"/>
        </w:rPr>
        <w:t xml:space="preserve"> </w:t>
      </w:r>
      <w:proofErr w:type="spellStart"/>
      <w:r w:rsidRPr="00EF51B7">
        <w:rPr>
          <w:rFonts w:ascii="Roboto Condensed" w:hAnsi="Roboto Condensed"/>
          <w:color w:val="323232"/>
        </w:rPr>
        <w:t>Mehl</w:t>
      </w:r>
      <w:proofErr w:type="spellEnd"/>
      <w:proofErr w:type="gramStart"/>
      <w:r w:rsidRPr="00EF51B7">
        <w:rPr>
          <w:rFonts w:ascii="Roboto Condensed" w:hAnsi="Roboto Condensed"/>
          <w:color w:val="323232"/>
        </w:rPr>
        <w:t>.“</w:t>
      </w:r>
      <w:proofErr w:type="gramEnd"/>
      <w:r w:rsidRPr="00EF51B7">
        <w:rPr>
          <w:rFonts w:ascii="Roboto Condensed" w:hAnsi="Roboto Condensed"/>
          <w:color w:val="323232"/>
        </w:rPr>
        <w:t xml:space="preserve"> </w:t>
      </w:r>
      <w:proofErr w:type="gramStart"/>
      <w:r>
        <w:rPr>
          <w:rFonts w:ascii="Roboto Condensed" w:hAnsi="Roboto Condensed"/>
          <w:color w:val="323232"/>
        </w:rPr>
        <w:t xml:space="preserve">– </w:t>
      </w:r>
      <w:proofErr w:type="spellStart"/>
      <w:r>
        <w:rPr>
          <w:rFonts w:ascii="Roboto Condensed" w:hAnsi="Roboto Condensed"/>
          <w:color w:val="323232"/>
        </w:rPr>
        <w:t>Neues</w:t>
      </w:r>
      <w:proofErr w:type="spellEnd"/>
      <w:r>
        <w:rPr>
          <w:rFonts w:ascii="Roboto Condensed" w:hAnsi="Roboto Condensed"/>
          <w:color w:val="323232"/>
        </w:rPr>
        <w:t xml:space="preserve"> </w:t>
      </w:r>
      <w:proofErr w:type="spellStart"/>
      <w:r>
        <w:rPr>
          <w:rFonts w:ascii="Roboto Condensed" w:hAnsi="Roboto Condensed"/>
          <w:color w:val="323232"/>
        </w:rPr>
        <w:t>Kochbuch</w:t>
      </w:r>
      <w:proofErr w:type="spellEnd"/>
      <w:r>
        <w:rPr>
          <w:rFonts w:ascii="Roboto Condensed" w:hAnsi="Roboto Condensed"/>
          <w:color w:val="323232"/>
        </w:rPr>
        <w:t xml:space="preserve"> </w:t>
      </w:r>
      <w:proofErr w:type="spellStart"/>
      <w:r>
        <w:rPr>
          <w:rFonts w:ascii="Roboto Condensed" w:hAnsi="Roboto Condensed"/>
          <w:color w:val="323232"/>
        </w:rPr>
        <w:t>übersetzt</w:t>
      </w:r>
      <w:proofErr w:type="spellEnd"/>
      <w:r>
        <w:rPr>
          <w:rFonts w:ascii="Roboto Condensed" w:hAnsi="Roboto Condensed"/>
          <w:color w:val="323232"/>
        </w:rPr>
        <w:t xml:space="preserve"> </w:t>
      </w:r>
      <w:proofErr w:type="spellStart"/>
      <w:r>
        <w:rPr>
          <w:rFonts w:ascii="Roboto Condensed" w:hAnsi="Roboto Condensed"/>
          <w:color w:val="323232"/>
        </w:rPr>
        <w:t>Omas</w:t>
      </w:r>
      <w:proofErr w:type="spellEnd"/>
      <w:r>
        <w:rPr>
          <w:rFonts w:ascii="Roboto Condensed" w:hAnsi="Roboto Condensed"/>
          <w:color w:val="323232"/>
        </w:rPr>
        <w:t xml:space="preserve"> </w:t>
      </w:r>
      <w:proofErr w:type="spellStart"/>
      <w:r>
        <w:rPr>
          <w:rFonts w:ascii="Roboto Condensed" w:hAnsi="Roboto Condensed"/>
          <w:color w:val="323232"/>
        </w:rPr>
        <w:t>legendäre</w:t>
      </w:r>
      <w:proofErr w:type="spellEnd"/>
      <w:r>
        <w:rPr>
          <w:rFonts w:ascii="Roboto Condensed" w:hAnsi="Roboto Condensed"/>
          <w:color w:val="323232"/>
        </w:rPr>
        <w:t xml:space="preserve"> </w:t>
      </w:r>
      <w:proofErr w:type="spellStart"/>
      <w:r>
        <w:rPr>
          <w:rFonts w:ascii="Roboto Condensed" w:hAnsi="Roboto Condensed"/>
          <w:color w:val="323232"/>
        </w:rPr>
        <w:t>Anleitungen</w:t>
      </w:r>
      <w:proofErr w:type="spellEnd"/>
      <w:r>
        <w:rPr>
          <w:rFonts w:ascii="Roboto Condensed" w:hAnsi="Roboto Condensed"/>
          <w:color w:val="323232"/>
        </w:rPr>
        <w:t>.</w:t>
      </w:r>
      <w:proofErr w:type="gramEnd"/>
      <w:r w:rsidR="00CC673E" w:rsidRPr="00EF51B7">
        <w:rPr>
          <w:rFonts w:ascii="Roboto Condensed" w:hAnsi="Roboto Condensed"/>
          <w:color w:val="323232"/>
        </w:rPr>
        <w:t xml:space="preserve"> </w:t>
      </w:r>
    </w:p>
    <w:p w:rsidR="00EE12B4" w:rsidRDefault="00734A97">
      <w:pPr>
        <w:rPr>
          <w:rFonts w:ascii="Roboto Condensed" w:hAnsi="Roboto Condensed"/>
          <w:i/>
          <w:color w:val="646464"/>
        </w:rPr>
      </w:pPr>
      <w:proofErr w:type="spellStart"/>
      <w:r>
        <w:rPr>
          <w:rFonts w:ascii="Roboto Condensed" w:hAnsi="Roboto Condensed"/>
          <w:i/>
          <w:color w:val="646464"/>
        </w:rPr>
        <w:t>Foodbloggerin</w:t>
      </w:r>
      <w:proofErr w:type="spellEnd"/>
      <w:r>
        <w:rPr>
          <w:rFonts w:ascii="Roboto Condensed" w:hAnsi="Roboto Condensed"/>
          <w:i/>
          <w:color w:val="646464"/>
        </w:rPr>
        <w:t xml:space="preserve"> </w:t>
      </w:r>
      <w:r w:rsidRPr="00734A97">
        <w:rPr>
          <w:rFonts w:ascii="Roboto Condensed" w:hAnsi="Roboto Condensed"/>
          <w:i/>
          <w:color w:val="646464"/>
        </w:rPr>
        <w:t xml:space="preserve">Angelika </w:t>
      </w:r>
      <w:proofErr w:type="spellStart"/>
      <w:r w:rsidRPr="00734A97">
        <w:rPr>
          <w:rFonts w:ascii="Roboto Condensed" w:hAnsi="Roboto Condensed"/>
          <w:i/>
          <w:color w:val="646464"/>
        </w:rPr>
        <w:t>Kreitner-Beretits</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veröffentlicht</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Omas</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Mehlspeisen</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Rezeptheft</w:t>
      </w:r>
      <w:proofErr w:type="spellEnd"/>
      <w:proofErr w:type="gramStart"/>
      <w:r w:rsidRPr="00734A97">
        <w:rPr>
          <w:rFonts w:ascii="Roboto Condensed" w:hAnsi="Roboto Condensed"/>
          <w:i/>
          <w:color w:val="646464"/>
        </w:rPr>
        <w:t>“ –</w:t>
      </w:r>
      <w:proofErr w:type="gramEnd"/>
      <w:r w:rsidRPr="00734A97">
        <w:rPr>
          <w:rFonts w:ascii="Roboto Condensed" w:hAnsi="Roboto Condensed"/>
          <w:i/>
          <w:color w:val="646464"/>
        </w:rPr>
        <w:t xml:space="preserve"> </w:t>
      </w:r>
      <w:proofErr w:type="spellStart"/>
      <w:r w:rsidRPr="00734A97">
        <w:rPr>
          <w:rFonts w:ascii="Roboto Condensed" w:hAnsi="Roboto Condensed"/>
          <w:i/>
          <w:color w:val="646464"/>
        </w:rPr>
        <w:t>traditionelle</w:t>
      </w:r>
      <w:proofErr w:type="spellEnd"/>
      <w:r w:rsidRPr="00734A97">
        <w:rPr>
          <w:rFonts w:ascii="Roboto Condensed" w:hAnsi="Roboto Condensed"/>
          <w:i/>
          <w:color w:val="646464"/>
        </w:rPr>
        <w:t xml:space="preserve"> </w:t>
      </w:r>
      <w:proofErr w:type="spellStart"/>
      <w:r>
        <w:rPr>
          <w:rFonts w:ascii="Roboto Condensed" w:hAnsi="Roboto Condensed"/>
          <w:i/>
          <w:color w:val="646464"/>
        </w:rPr>
        <w:t>Familienrezepte</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liebevoll</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modernisiert</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für</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heutige</w:t>
      </w:r>
      <w:proofErr w:type="spellEnd"/>
      <w:r w:rsidRPr="00734A97">
        <w:rPr>
          <w:rFonts w:ascii="Roboto Condensed" w:hAnsi="Roboto Condensed"/>
          <w:i/>
          <w:color w:val="646464"/>
        </w:rPr>
        <w:t xml:space="preserve"> </w:t>
      </w:r>
      <w:proofErr w:type="spellStart"/>
      <w:r w:rsidRPr="00734A97">
        <w:rPr>
          <w:rFonts w:ascii="Roboto Condensed" w:hAnsi="Roboto Condensed"/>
          <w:i/>
          <w:color w:val="646464"/>
        </w:rPr>
        <w:t>Naschkatzen</w:t>
      </w:r>
      <w:proofErr w:type="spellEnd"/>
      <w:r w:rsidRPr="00734A97">
        <w:rPr>
          <w:rFonts w:ascii="Roboto Condensed" w:hAnsi="Roboto Condensed"/>
          <w:i/>
          <w:color w:val="646464"/>
        </w:rPr>
        <w:t>.</w:t>
      </w:r>
      <w:r>
        <w:rPr>
          <w:rFonts w:ascii="Roboto Condensed" w:hAnsi="Roboto Condensed"/>
          <w:i/>
          <w:color w:val="646464"/>
        </w:rPr>
        <w:t xml:space="preserve"> </w:t>
      </w:r>
    </w:p>
    <w:p w:rsidR="00696A5F" w:rsidRPr="00EF51B7" w:rsidRDefault="00696A5F">
      <w:pPr>
        <w:rPr>
          <w:rFonts w:ascii="Roboto Condensed" w:hAnsi="Roboto Condensed"/>
        </w:rPr>
      </w:pPr>
    </w:p>
    <w:p w:rsidR="00EE12B4" w:rsidRDefault="00EF51B7">
      <w:pPr>
        <w:rPr>
          <w:rFonts w:ascii="Roboto Condensed" w:hAnsi="Roboto Condensed"/>
        </w:rPr>
      </w:pPr>
      <w:proofErr w:type="gramStart"/>
      <w:r>
        <w:rPr>
          <w:rFonts w:ascii="Roboto Condensed" w:hAnsi="Roboto Condensed"/>
        </w:rPr>
        <w:t>Wien, 6.</w:t>
      </w:r>
      <w:proofErr w:type="gramEnd"/>
      <w:r>
        <w:rPr>
          <w:rFonts w:ascii="Roboto Condensed" w:hAnsi="Roboto Condensed"/>
        </w:rPr>
        <w:t xml:space="preserve"> September 2025</w:t>
      </w:r>
    </w:p>
    <w:p w:rsidR="00696A5F" w:rsidRPr="00EF51B7" w:rsidRDefault="00696A5F">
      <w:pPr>
        <w:rPr>
          <w:rFonts w:ascii="Roboto Condensed" w:hAnsi="Roboto Condensed"/>
        </w:rPr>
      </w:pPr>
    </w:p>
    <w:p w:rsidR="00EE12B4" w:rsidRPr="00EF51B7" w:rsidRDefault="002F7F84">
      <w:pPr>
        <w:rPr>
          <w:rFonts w:ascii="Roboto Condensed" w:hAnsi="Roboto Condensed"/>
        </w:rPr>
      </w:pPr>
      <w:r w:rsidRPr="002F7F84">
        <w:rPr>
          <w:rFonts w:ascii="Roboto Condensed" w:hAnsi="Roboto Condensed"/>
          <w:noProof/>
          <w:lang w:val="de-DE" w:eastAsia="de-DE" w:bidi="ar-SA"/>
        </w:rPr>
        <w:drawing>
          <wp:anchor distT="0" distB="0" distL="114300" distR="114300" simplePos="0" relativeHeight="251659264" behindDoc="1" locked="0" layoutInCell="1" allowOverlap="1">
            <wp:simplePos x="0" y="0"/>
            <wp:positionH relativeFrom="column">
              <wp:posOffset>5080</wp:posOffset>
            </wp:positionH>
            <wp:positionV relativeFrom="paragraph">
              <wp:posOffset>34925</wp:posOffset>
            </wp:positionV>
            <wp:extent cx="1490345" cy="2114550"/>
            <wp:effectExtent l="19050" t="0" r="0" b="0"/>
            <wp:wrapTight wrapText="bothSides">
              <wp:wrapPolygon edited="0">
                <wp:start x="-276" y="0"/>
                <wp:lineTo x="-276" y="21405"/>
                <wp:lineTo x="21536" y="21405"/>
                <wp:lineTo x="21536" y="0"/>
                <wp:lineTo x="-276" y="0"/>
              </wp:wrapPolygon>
            </wp:wrapTight>
            <wp:docPr id="2" name="Grafik 0" descr="Cover vo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vorne.jpg"/>
                    <pic:cNvPicPr/>
                  </pic:nvPicPr>
                  <pic:blipFill>
                    <a:blip r:embed="rId6"/>
                    <a:stretch>
                      <a:fillRect/>
                    </a:stretch>
                  </pic:blipFill>
                  <pic:spPr>
                    <a:xfrm>
                      <a:off x="0" y="0"/>
                      <a:ext cx="1490345" cy="2114550"/>
                    </a:xfrm>
                    <a:prstGeom prst="rect">
                      <a:avLst/>
                    </a:prstGeom>
                  </pic:spPr>
                </pic:pic>
              </a:graphicData>
            </a:graphic>
          </wp:anchor>
        </w:drawing>
      </w:r>
      <w:r w:rsidR="00CC673E" w:rsidRPr="00EF51B7">
        <w:rPr>
          <w:rFonts w:ascii="Roboto Condensed" w:hAnsi="Roboto Condensed"/>
        </w:rPr>
        <w:t xml:space="preserve">Von </w:t>
      </w:r>
      <w:proofErr w:type="spellStart"/>
      <w:r w:rsidR="00CC673E" w:rsidRPr="00EF51B7">
        <w:rPr>
          <w:rFonts w:ascii="Roboto Condensed" w:hAnsi="Roboto Condensed"/>
        </w:rPr>
        <w:t>handgeschriebenen</w:t>
      </w:r>
      <w:proofErr w:type="spellEnd"/>
      <w:r w:rsidR="00CC673E" w:rsidRPr="00EF51B7">
        <w:rPr>
          <w:rFonts w:ascii="Roboto Condensed" w:hAnsi="Roboto Condensed"/>
        </w:rPr>
        <w:t xml:space="preserve"> </w:t>
      </w:r>
      <w:proofErr w:type="spellStart"/>
      <w:r w:rsidR="00CC673E" w:rsidRPr="00EF51B7">
        <w:rPr>
          <w:rFonts w:ascii="Roboto Condensed" w:hAnsi="Roboto Condensed"/>
        </w:rPr>
        <w:t>Zetteln</w:t>
      </w:r>
      <w:proofErr w:type="spellEnd"/>
      <w:r w:rsidR="00CC673E" w:rsidRPr="00EF51B7">
        <w:rPr>
          <w:rFonts w:ascii="Roboto Condensed" w:hAnsi="Roboto Condensed"/>
        </w:rPr>
        <w:t xml:space="preserve"> </w:t>
      </w:r>
      <w:proofErr w:type="spellStart"/>
      <w:r w:rsidR="00CC673E" w:rsidRPr="00EF51B7">
        <w:rPr>
          <w:rFonts w:ascii="Roboto Condensed" w:hAnsi="Roboto Condensed"/>
        </w:rPr>
        <w:t>mit</w:t>
      </w:r>
      <w:proofErr w:type="spellEnd"/>
      <w:r w:rsidR="00CC673E" w:rsidRPr="00EF51B7">
        <w:rPr>
          <w:rFonts w:ascii="Roboto Condensed" w:hAnsi="Roboto Condensed"/>
        </w:rPr>
        <w:t xml:space="preserve"> </w:t>
      </w:r>
      <w:proofErr w:type="spellStart"/>
      <w:r w:rsidR="00CC673E" w:rsidRPr="00EF51B7">
        <w:rPr>
          <w:rFonts w:ascii="Roboto Condensed" w:hAnsi="Roboto Condensed"/>
        </w:rPr>
        <w:t>Kaffeeflecken</w:t>
      </w:r>
      <w:proofErr w:type="spellEnd"/>
      <w:r w:rsidR="00CC673E" w:rsidRPr="00EF51B7">
        <w:rPr>
          <w:rFonts w:ascii="Roboto Condensed" w:hAnsi="Roboto Condensed"/>
        </w:rPr>
        <w:t xml:space="preserve"> zu einem modernen </w:t>
      </w:r>
      <w:proofErr w:type="spellStart"/>
      <w:r w:rsidR="00CC673E" w:rsidRPr="00EF51B7">
        <w:rPr>
          <w:rFonts w:ascii="Roboto Condensed" w:hAnsi="Roboto Condensed"/>
        </w:rPr>
        <w:t>Backbuch</w:t>
      </w:r>
      <w:proofErr w:type="spellEnd"/>
      <w:r w:rsidR="00CC673E" w:rsidRPr="00EF51B7">
        <w:rPr>
          <w:rFonts w:ascii="Roboto Condensed" w:hAnsi="Roboto Condensed"/>
        </w:rPr>
        <w:t>: In „</w:t>
      </w:r>
      <w:proofErr w:type="spellStart"/>
      <w:r w:rsidR="00CC673E" w:rsidRPr="00EF51B7">
        <w:rPr>
          <w:rFonts w:ascii="Roboto Condensed" w:hAnsi="Roboto Condensed"/>
        </w:rPr>
        <w:t>Omas</w:t>
      </w:r>
      <w:proofErr w:type="spellEnd"/>
      <w:r w:rsidR="00CC673E" w:rsidRPr="00EF51B7">
        <w:rPr>
          <w:rFonts w:ascii="Roboto Condensed" w:hAnsi="Roboto Condensed"/>
        </w:rPr>
        <w:t xml:space="preserve"> </w:t>
      </w:r>
      <w:proofErr w:type="spellStart"/>
      <w:r w:rsidR="00CC673E" w:rsidRPr="00EF51B7">
        <w:rPr>
          <w:rFonts w:ascii="Roboto Condensed" w:hAnsi="Roboto Condensed"/>
        </w:rPr>
        <w:t>Mehlspeisen</w:t>
      </w:r>
      <w:proofErr w:type="spellEnd"/>
      <w:r w:rsidR="00CC673E" w:rsidRPr="00EF51B7">
        <w:rPr>
          <w:rFonts w:ascii="Roboto Condensed" w:hAnsi="Roboto Condensed"/>
        </w:rPr>
        <w:t xml:space="preserve"> </w:t>
      </w:r>
      <w:proofErr w:type="spellStart"/>
      <w:r w:rsidR="00CC673E" w:rsidRPr="00EF51B7">
        <w:rPr>
          <w:rFonts w:ascii="Roboto Condensed" w:hAnsi="Roboto Condensed"/>
        </w:rPr>
        <w:t>Rezeptheft</w:t>
      </w:r>
      <w:proofErr w:type="spellEnd"/>
      <w:r w:rsidR="00CC673E" w:rsidRPr="00EF51B7">
        <w:rPr>
          <w:rFonts w:ascii="Roboto Condensed" w:hAnsi="Roboto Condensed"/>
        </w:rPr>
        <w:t xml:space="preserve">“ </w:t>
      </w:r>
      <w:proofErr w:type="spellStart"/>
      <w:r w:rsidR="00CC673E" w:rsidRPr="00EF51B7">
        <w:rPr>
          <w:rFonts w:ascii="Roboto Condensed" w:hAnsi="Roboto Condensed"/>
        </w:rPr>
        <w:t>präsentiert</w:t>
      </w:r>
      <w:proofErr w:type="spellEnd"/>
      <w:r w:rsidR="00CC673E" w:rsidRPr="00EF51B7">
        <w:rPr>
          <w:rFonts w:ascii="Roboto Condensed" w:hAnsi="Roboto Condensed"/>
        </w:rPr>
        <w:t xml:space="preserve"> Angelika </w:t>
      </w:r>
      <w:proofErr w:type="spellStart"/>
      <w:r w:rsidR="00CC673E" w:rsidRPr="00EF51B7">
        <w:rPr>
          <w:rFonts w:ascii="Roboto Condensed" w:hAnsi="Roboto Condensed"/>
        </w:rPr>
        <w:t>Kreitner-Beretits</w:t>
      </w:r>
      <w:proofErr w:type="spellEnd"/>
      <w:r w:rsidR="00CC673E" w:rsidRPr="00EF51B7">
        <w:rPr>
          <w:rFonts w:ascii="Roboto Condensed" w:hAnsi="Roboto Condensed"/>
        </w:rPr>
        <w:t xml:space="preserve"> die </w:t>
      </w:r>
      <w:proofErr w:type="spellStart"/>
      <w:r w:rsidR="00CC673E" w:rsidRPr="00EF51B7">
        <w:rPr>
          <w:rFonts w:ascii="Roboto Condensed" w:hAnsi="Roboto Condensed"/>
        </w:rPr>
        <w:t>süßen</w:t>
      </w:r>
      <w:proofErr w:type="spellEnd"/>
      <w:r w:rsidR="00CC673E" w:rsidRPr="00EF51B7">
        <w:rPr>
          <w:rFonts w:ascii="Roboto Condensed" w:hAnsi="Roboto Condensed"/>
        </w:rPr>
        <w:t xml:space="preserve"> </w:t>
      </w:r>
      <w:proofErr w:type="spellStart"/>
      <w:r w:rsidR="00CC673E" w:rsidRPr="00EF51B7">
        <w:rPr>
          <w:rFonts w:ascii="Roboto Condensed" w:hAnsi="Roboto Condensed"/>
        </w:rPr>
        <w:t>Klassiker</w:t>
      </w:r>
      <w:proofErr w:type="spellEnd"/>
      <w:r w:rsidR="00CC673E" w:rsidRPr="00EF51B7">
        <w:rPr>
          <w:rFonts w:ascii="Roboto Condensed" w:hAnsi="Roboto Condensed"/>
        </w:rPr>
        <w:t xml:space="preserve"> ihrer 97-jährigen Großmutter – von Marillenknödeln über Apfelkuchen bis zum Millirahmstrudel.</w:t>
      </w:r>
    </w:p>
    <w:p w:rsidR="00EE12B4" w:rsidRPr="00EF51B7" w:rsidRDefault="00CC673E">
      <w:pPr>
        <w:rPr>
          <w:rFonts w:ascii="Roboto Condensed" w:hAnsi="Roboto Condensed"/>
        </w:rPr>
      </w:pPr>
      <w:r w:rsidRPr="00EF51B7">
        <w:rPr>
          <w:rFonts w:ascii="Roboto Condensed" w:hAnsi="Roboto Condensed"/>
        </w:rPr>
        <w:t>Das Besondere: Die Autorin hat die originalen, mundartlichen Anleitungen („so vü bis hoid guad is...“) in verständliche Mengenangaben übertragen, ohne den Charme der überlieferten Rezepte zu verlieren. So entsteht ein Koch- und Backbuch, das nicht nur kulinarisch begeistert, sondern auch Geschichten erzählt – von Familientradition, Küchengeheimnissen und der Liebe zum Backen.</w:t>
      </w:r>
    </w:p>
    <w:p w:rsidR="00696A5F" w:rsidRDefault="00696A5F">
      <w:pPr>
        <w:rPr>
          <w:rFonts w:ascii="Roboto Condensed" w:hAnsi="Roboto Condensed"/>
          <w:i/>
        </w:rPr>
      </w:pPr>
    </w:p>
    <w:p w:rsidR="00EE12B4" w:rsidRPr="00EF51B7" w:rsidRDefault="00CC673E">
      <w:pPr>
        <w:rPr>
          <w:rFonts w:ascii="Roboto Condensed" w:hAnsi="Roboto Condensed"/>
        </w:rPr>
      </w:pPr>
      <w:r w:rsidRPr="00EF51B7">
        <w:rPr>
          <w:rFonts w:ascii="Roboto Condensed" w:hAnsi="Roboto Condensed"/>
          <w:i/>
        </w:rPr>
        <w:t>„</w:t>
      </w:r>
      <w:proofErr w:type="spellStart"/>
      <w:r w:rsidRPr="00EF51B7">
        <w:rPr>
          <w:rFonts w:ascii="Roboto Condensed" w:hAnsi="Roboto Condensed"/>
          <w:i/>
        </w:rPr>
        <w:t>Ich</w:t>
      </w:r>
      <w:proofErr w:type="spellEnd"/>
      <w:r w:rsidRPr="00EF51B7">
        <w:rPr>
          <w:rFonts w:ascii="Roboto Condensed" w:hAnsi="Roboto Condensed"/>
          <w:i/>
        </w:rPr>
        <w:t xml:space="preserve"> </w:t>
      </w:r>
      <w:proofErr w:type="spellStart"/>
      <w:r w:rsidRPr="00EF51B7">
        <w:rPr>
          <w:rFonts w:ascii="Roboto Condensed" w:hAnsi="Roboto Condensed"/>
          <w:i/>
        </w:rPr>
        <w:t>wollte</w:t>
      </w:r>
      <w:proofErr w:type="spellEnd"/>
      <w:r w:rsidRPr="00EF51B7">
        <w:rPr>
          <w:rFonts w:ascii="Roboto Condensed" w:hAnsi="Roboto Condensed"/>
          <w:i/>
        </w:rPr>
        <w:t xml:space="preserve"> die </w:t>
      </w:r>
      <w:proofErr w:type="spellStart"/>
      <w:r w:rsidRPr="00EF51B7">
        <w:rPr>
          <w:rFonts w:ascii="Roboto Condensed" w:hAnsi="Roboto Condensed"/>
          <w:i/>
        </w:rPr>
        <w:t>Rezepte</w:t>
      </w:r>
      <w:proofErr w:type="spellEnd"/>
      <w:r w:rsidRPr="00EF51B7">
        <w:rPr>
          <w:rFonts w:ascii="Roboto Condensed" w:hAnsi="Roboto Condensed"/>
          <w:i/>
        </w:rPr>
        <w:t xml:space="preserve"> meiner Oma nicht nur bewahren, sondern sie auch einer neuen Generation zugänglich machen“, sagt die Autorin. „Jedes Rezept steckt voller Erinnerungen – und schmeckt nach Kindheit, Heimat und Zusammenhalt.“</w:t>
      </w:r>
    </w:p>
    <w:p w:rsidR="00EE12B4" w:rsidRPr="00696A5F" w:rsidRDefault="00CC673E">
      <w:pPr>
        <w:pStyle w:val="berschrift2"/>
        <w:rPr>
          <w:rFonts w:ascii="Roboto Condensed" w:hAnsi="Roboto Condensed"/>
          <w:color w:val="C5D7C9"/>
          <w:sz w:val="40"/>
        </w:rPr>
      </w:pPr>
      <w:r w:rsidRPr="00696A5F">
        <w:rPr>
          <w:rFonts w:ascii="Roboto Condensed" w:hAnsi="Roboto Condensed"/>
          <w:color w:val="C5D7C9"/>
          <w:sz w:val="40"/>
        </w:rPr>
        <w:t>Rezepte, die Herzen erobern</w:t>
      </w:r>
    </w:p>
    <w:p w:rsidR="00EE12B4" w:rsidRPr="00EF51B7" w:rsidRDefault="00CC673E">
      <w:pPr>
        <w:rPr>
          <w:rFonts w:ascii="Roboto Condensed" w:hAnsi="Roboto Condensed"/>
        </w:rPr>
      </w:pPr>
      <w:r w:rsidRPr="00EF51B7">
        <w:rPr>
          <w:rFonts w:ascii="Roboto Condensed" w:hAnsi="Roboto Condensed"/>
        </w:rPr>
        <w:t xml:space="preserve">Besonders beliebt </w:t>
      </w:r>
      <w:proofErr w:type="gramStart"/>
      <w:r w:rsidRPr="00EF51B7">
        <w:rPr>
          <w:rFonts w:ascii="Roboto Condensed" w:hAnsi="Roboto Condensed"/>
        </w:rPr>
        <w:t>sind</w:t>
      </w:r>
      <w:proofErr w:type="gramEnd"/>
      <w:r w:rsidRPr="00EF51B7">
        <w:rPr>
          <w:rFonts w:ascii="Roboto Condensed" w:hAnsi="Roboto Condensed"/>
        </w:rPr>
        <w:t xml:space="preserve"> bereits:</w:t>
      </w:r>
    </w:p>
    <w:p w:rsidR="005E1769" w:rsidRDefault="005E1769" w:rsidP="005E1769">
      <w:pPr>
        <w:pStyle w:val="Listenabsatz"/>
        <w:numPr>
          <w:ilvl w:val="0"/>
          <w:numId w:val="10"/>
        </w:numPr>
        <w:rPr>
          <w:rFonts w:ascii="Roboto Condensed" w:hAnsi="Roboto Condensed"/>
        </w:rPr>
      </w:pPr>
      <w:proofErr w:type="spellStart"/>
      <w:r>
        <w:rPr>
          <w:rFonts w:ascii="Roboto Condensed" w:hAnsi="Roboto Condensed"/>
        </w:rPr>
        <w:t>Kipferlschmarrn</w:t>
      </w:r>
      <w:proofErr w:type="spellEnd"/>
      <w:r>
        <w:rPr>
          <w:rFonts w:ascii="Roboto Condensed" w:hAnsi="Roboto Condensed"/>
        </w:rPr>
        <w:t xml:space="preserve"> (S. 17)</w:t>
      </w:r>
    </w:p>
    <w:p w:rsidR="005E1769" w:rsidRPr="005E1769" w:rsidRDefault="005E1769" w:rsidP="005E1769">
      <w:pPr>
        <w:pStyle w:val="Listenabsatz"/>
        <w:numPr>
          <w:ilvl w:val="0"/>
          <w:numId w:val="10"/>
        </w:numPr>
        <w:rPr>
          <w:rFonts w:ascii="Roboto Condensed" w:hAnsi="Roboto Condensed"/>
        </w:rPr>
      </w:pPr>
      <w:proofErr w:type="spellStart"/>
      <w:r>
        <w:rPr>
          <w:rFonts w:ascii="Roboto Condensed" w:hAnsi="Roboto Condensed"/>
        </w:rPr>
        <w:t>Mohnstrudel</w:t>
      </w:r>
      <w:proofErr w:type="spellEnd"/>
      <w:r>
        <w:rPr>
          <w:rFonts w:ascii="Roboto Condensed" w:hAnsi="Roboto Condensed"/>
        </w:rPr>
        <w:t xml:space="preserve"> (S. 50)</w:t>
      </w:r>
    </w:p>
    <w:p w:rsidR="005E1769" w:rsidRDefault="00CC673E" w:rsidP="005E1769">
      <w:pPr>
        <w:pStyle w:val="Listenabsatz"/>
        <w:numPr>
          <w:ilvl w:val="0"/>
          <w:numId w:val="10"/>
        </w:numPr>
        <w:rPr>
          <w:rFonts w:ascii="Roboto Condensed" w:hAnsi="Roboto Condensed"/>
        </w:rPr>
      </w:pPr>
      <w:proofErr w:type="spellStart"/>
      <w:r w:rsidRPr="005E1769">
        <w:rPr>
          <w:rFonts w:ascii="Roboto Condensed" w:hAnsi="Roboto Condensed"/>
        </w:rPr>
        <w:t>Marillenknödel</w:t>
      </w:r>
      <w:proofErr w:type="spellEnd"/>
      <w:r w:rsidRPr="005E1769">
        <w:rPr>
          <w:rFonts w:ascii="Roboto Condensed" w:hAnsi="Roboto Condensed"/>
        </w:rPr>
        <w:t xml:space="preserve"> (S. 67)</w:t>
      </w:r>
    </w:p>
    <w:p w:rsidR="005E1769" w:rsidRPr="005E1769" w:rsidRDefault="00CC673E" w:rsidP="005E1769">
      <w:pPr>
        <w:pStyle w:val="Listenabsatz"/>
        <w:numPr>
          <w:ilvl w:val="0"/>
          <w:numId w:val="10"/>
        </w:numPr>
        <w:rPr>
          <w:rFonts w:ascii="Roboto Condensed" w:hAnsi="Roboto Condensed"/>
        </w:rPr>
      </w:pPr>
      <w:r w:rsidRPr="005E1769">
        <w:rPr>
          <w:rFonts w:ascii="Roboto Condensed" w:hAnsi="Roboto Condensed"/>
        </w:rPr>
        <w:t>„</w:t>
      </w:r>
      <w:proofErr w:type="spellStart"/>
      <w:r w:rsidRPr="005E1769">
        <w:rPr>
          <w:rFonts w:ascii="Roboto Condensed" w:hAnsi="Roboto Condensed"/>
        </w:rPr>
        <w:t>Omas</w:t>
      </w:r>
      <w:proofErr w:type="spellEnd"/>
      <w:r w:rsidRPr="005E1769">
        <w:rPr>
          <w:rFonts w:ascii="Roboto Condensed" w:hAnsi="Roboto Condensed"/>
        </w:rPr>
        <w:t xml:space="preserve"> </w:t>
      </w:r>
      <w:proofErr w:type="spellStart"/>
      <w:r w:rsidRPr="005E1769">
        <w:rPr>
          <w:rFonts w:ascii="Roboto Condensed" w:hAnsi="Roboto Condensed"/>
        </w:rPr>
        <w:t>berühmter</w:t>
      </w:r>
      <w:proofErr w:type="spellEnd"/>
      <w:r w:rsidRPr="005E1769">
        <w:rPr>
          <w:rFonts w:ascii="Roboto Condensed" w:hAnsi="Roboto Condensed"/>
        </w:rPr>
        <w:t xml:space="preserve"> </w:t>
      </w:r>
      <w:proofErr w:type="spellStart"/>
      <w:r w:rsidRPr="005E1769">
        <w:rPr>
          <w:rFonts w:ascii="Roboto Condensed" w:hAnsi="Roboto Condensed"/>
        </w:rPr>
        <w:t>Apfelkuchen</w:t>
      </w:r>
      <w:proofErr w:type="spellEnd"/>
      <w:r w:rsidRPr="005E1769">
        <w:rPr>
          <w:rFonts w:ascii="Roboto Condensed" w:hAnsi="Roboto Condensed"/>
        </w:rPr>
        <w:t>“ (S. 79)</w:t>
      </w:r>
    </w:p>
    <w:p w:rsidR="00EE12B4" w:rsidRPr="00696A5F" w:rsidRDefault="00696A5F">
      <w:pPr>
        <w:pStyle w:val="berschrift2"/>
        <w:rPr>
          <w:rFonts w:ascii="Roboto Condensed" w:hAnsi="Roboto Condensed"/>
          <w:color w:val="C5D7C9"/>
          <w:sz w:val="40"/>
        </w:rPr>
      </w:pPr>
      <w:r>
        <w:rPr>
          <w:rFonts w:ascii="Roboto Condensed" w:hAnsi="Roboto Condensed"/>
          <w:noProof/>
          <w:color w:val="C5D7C9"/>
          <w:sz w:val="40"/>
          <w:lang w:val="de-DE" w:eastAsia="de-DE" w:bidi="ar-SA"/>
        </w:rPr>
        <w:drawing>
          <wp:anchor distT="0" distB="0" distL="114300" distR="114300" simplePos="0" relativeHeight="251660288" behindDoc="1" locked="0" layoutInCell="1" allowOverlap="1">
            <wp:simplePos x="0" y="0"/>
            <wp:positionH relativeFrom="column">
              <wp:posOffset>4688205</wp:posOffset>
            </wp:positionH>
            <wp:positionV relativeFrom="paragraph">
              <wp:posOffset>403860</wp:posOffset>
            </wp:positionV>
            <wp:extent cx="1109980" cy="1113155"/>
            <wp:effectExtent l="19050" t="0" r="0" b="0"/>
            <wp:wrapTight wrapText="bothSides">
              <wp:wrapPolygon edited="0">
                <wp:start x="-371" y="0"/>
                <wp:lineTo x="-371" y="21070"/>
                <wp:lineTo x="21501" y="21070"/>
                <wp:lineTo x="21501" y="0"/>
                <wp:lineTo x="-371" y="0"/>
              </wp:wrapPolygon>
            </wp:wrapTight>
            <wp:docPr id="3" name="Grafik 2" descr="Angelika Hand aufgestützt r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gelika Hand aufgestützt rund.png"/>
                    <pic:cNvPicPr/>
                  </pic:nvPicPr>
                  <pic:blipFill>
                    <a:blip r:embed="rId7"/>
                    <a:stretch>
                      <a:fillRect/>
                    </a:stretch>
                  </pic:blipFill>
                  <pic:spPr>
                    <a:xfrm>
                      <a:off x="0" y="0"/>
                      <a:ext cx="1109980" cy="1113155"/>
                    </a:xfrm>
                    <a:prstGeom prst="rect">
                      <a:avLst/>
                    </a:prstGeom>
                  </pic:spPr>
                </pic:pic>
              </a:graphicData>
            </a:graphic>
          </wp:anchor>
        </w:drawing>
      </w:r>
      <w:proofErr w:type="spellStart"/>
      <w:r w:rsidR="00CC673E" w:rsidRPr="00696A5F">
        <w:rPr>
          <w:rFonts w:ascii="Roboto Condensed" w:hAnsi="Roboto Condensed"/>
          <w:color w:val="C5D7C9"/>
          <w:sz w:val="40"/>
        </w:rPr>
        <w:t>Über</w:t>
      </w:r>
      <w:proofErr w:type="spellEnd"/>
      <w:r w:rsidR="00CC673E" w:rsidRPr="00696A5F">
        <w:rPr>
          <w:rFonts w:ascii="Roboto Condensed" w:hAnsi="Roboto Condensed"/>
          <w:color w:val="C5D7C9"/>
          <w:sz w:val="40"/>
        </w:rPr>
        <w:t xml:space="preserve"> die </w:t>
      </w:r>
      <w:proofErr w:type="spellStart"/>
      <w:r w:rsidR="00CC673E" w:rsidRPr="00696A5F">
        <w:rPr>
          <w:rFonts w:ascii="Roboto Condensed" w:hAnsi="Roboto Condensed"/>
          <w:color w:val="C5D7C9"/>
          <w:sz w:val="40"/>
        </w:rPr>
        <w:t>Autorin</w:t>
      </w:r>
      <w:proofErr w:type="spellEnd"/>
    </w:p>
    <w:p w:rsidR="00EE12B4" w:rsidRPr="00EF51B7" w:rsidRDefault="00CC673E">
      <w:pPr>
        <w:rPr>
          <w:rFonts w:ascii="Roboto Condensed" w:hAnsi="Roboto Condensed"/>
        </w:rPr>
      </w:pPr>
      <w:r w:rsidRPr="00EF51B7">
        <w:rPr>
          <w:rFonts w:ascii="Roboto Condensed" w:hAnsi="Roboto Condensed"/>
        </w:rPr>
        <w:t xml:space="preserve">Angelika </w:t>
      </w:r>
      <w:proofErr w:type="spellStart"/>
      <w:r w:rsidRPr="00EF51B7">
        <w:rPr>
          <w:rFonts w:ascii="Roboto Condensed" w:hAnsi="Roboto Condensed"/>
        </w:rPr>
        <w:t>Kreitner-Beretits</w:t>
      </w:r>
      <w:proofErr w:type="spellEnd"/>
      <w:r w:rsidRPr="00EF51B7">
        <w:rPr>
          <w:rFonts w:ascii="Roboto Condensed" w:hAnsi="Roboto Condensed"/>
        </w:rPr>
        <w:t xml:space="preserve"> </w:t>
      </w:r>
      <w:proofErr w:type="spellStart"/>
      <w:proofErr w:type="gramStart"/>
      <w:r w:rsidRPr="00EF51B7">
        <w:rPr>
          <w:rFonts w:ascii="Roboto Condensed" w:hAnsi="Roboto Condensed"/>
        </w:rPr>
        <w:t>ist</w:t>
      </w:r>
      <w:proofErr w:type="spellEnd"/>
      <w:proofErr w:type="gramEnd"/>
      <w:r w:rsidRPr="00EF51B7">
        <w:rPr>
          <w:rFonts w:ascii="Roboto Condensed" w:hAnsi="Roboto Condensed"/>
        </w:rPr>
        <w:t xml:space="preserve"> </w:t>
      </w:r>
      <w:proofErr w:type="spellStart"/>
      <w:r w:rsidRPr="00EF51B7">
        <w:rPr>
          <w:rFonts w:ascii="Roboto Condensed" w:hAnsi="Roboto Condensed"/>
        </w:rPr>
        <w:t>Foodbloggerin</w:t>
      </w:r>
      <w:proofErr w:type="spellEnd"/>
      <w:r w:rsidRPr="00EF51B7">
        <w:rPr>
          <w:rFonts w:ascii="Roboto Condensed" w:hAnsi="Roboto Condensed"/>
        </w:rPr>
        <w:t xml:space="preserve"> und Content Creatorin aus Wien. Seit 2016 teilt sie auf ihrem Blog Vienna Sunday Kitchen traditionelle österreichische Rezepte und Familiengeschichten. 2023 wurde sie mit dem Austria Foodblog Award in der Kategorie „Publikumsliebling“ ausgezeichnet und war u. a. zu Gast in ORF2, FM4, ORF Topos und SchauTV.</w:t>
      </w:r>
    </w:p>
    <w:p w:rsidR="00EE12B4" w:rsidRPr="00696A5F" w:rsidRDefault="00CC673E">
      <w:pPr>
        <w:pStyle w:val="berschrift2"/>
        <w:rPr>
          <w:rFonts w:ascii="Roboto Condensed" w:hAnsi="Roboto Condensed"/>
          <w:color w:val="C5D7C9"/>
          <w:sz w:val="40"/>
        </w:rPr>
      </w:pPr>
      <w:r w:rsidRPr="00696A5F">
        <w:rPr>
          <w:rFonts w:ascii="Roboto Condensed" w:hAnsi="Roboto Condensed"/>
          <w:color w:val="C5D7C9"/>
          <w:sz w:val="40"/>
        </w:rPr>
        <w:lastRenderedPageBreak/>
        <w:t>Bezugsquellen</w:t>
      </w:r>
    </w:p>
    <w:p w:rsidR="00EE12B4" w:rsidRPr="00EF51B7" w:rsidRDefault="00CC673E">
      <w:pPr>
        <w:rPr>
          <w:rFonts w:ascii="Roboto Condensed" w:hAnsi="Roboto Condensed"/>
        </w:rPr>
      </w:pPr>
      <w:r w:rsidRPr="00EF51B7">
        <w:rPr>
          <w:rFonts w:ascii="Roboto Condensed" w:hAnsi="Roboto Condensed"/>
        </w:rPr>
        <w:t>Das Buch „</w:t>
      </w:r>
      <w:proofErr w:type="spellStart"/>
      <w:r w:rsidRPr="00EF51B7">
        <w:rPr>
          <w:rFonts w:ascii="Roboto Condensed" w:hAnsi="Roboto Condensed"/>
        </w:rPr>
        <w:t>Omas</w:t>
      </w:r>
      <w:proofErr w:type="spellEnd"/>
      <w:r w:rsidRPr="00EF51B7">
        <w:rPr>
          <w:rFonts w:ascii="Roboto Condensed" w:hAnsi="Roboto Condensed"/>
        </w:rPr>
        <w:t xml:space="preserve"> </w:t>
      </w:r>
      <w:proofErr w:type="spellStart"/>
      <w:r w:rsidRPr="00EF51B7">
        <w:rPr>
          <w:rFonts w:ascii="Roboto Condensed" w:hAnsi="Roboto Condensed"/>
        </w:rPr>
        <w:t>Mehlspeisen</w:t>
      </w:r>
      <w:proofErr w:type="spellEnd"/>
      <w:r w:rsidRPr="00EF51B7">
        <w:rPr>
          <w:rFonts w:ascii="Roboto Condensed" w:hAnsi="Roboto Condensed"/>
        </w:rPr>
        <w:t xml:space="preserve"> </w:t>
      </w:r>
      <w:proofErr w:type="spellStart"/>
      <w:r w:rsidRPr="00EF51B7">
        <w:rPr>
          <w:rFonts w:ascii="Roboto Condensed" w:hAnsi="Roboto Condensed"/>
        </w:rPr>
        <w:t>Rezeptheft</w:t>
      </w:r>
      <w:proofErr w:type="spellEnd"/>
      <w:proofErr w:type="gramStart"/>
      <w:r w:rsidRPr="00EF51B7">
        <w:rPr>
          <w:rFonts w:ascii="Roboto Condensed" w:hAnsi="Roboto Condensed"/>
        </w:rPr>
        <w:t xml:space="preserve">“ </w:t>
      </w:r>
      <w:proofErr w:type="spellStart"/>
      <w:r w:rsidRPr="00EF51B7">
        <w:rPr>
          <w:rFonts w:ascii="Roboto Condensed" w:hAnsi="Roboto Condensed"/>
        </w:rPr>
        <w:t>ist</w:t>
      </w:r>
      <w:proofErr w:type="spellEnd"/>
      <w:proofErr w:type="gramEnd"/>
      <w:r w:rsidRPr="00EF51B7">
        <w:rPr>
          <w:rFonts w:ascii="Roboto Condensed" w:hAnsi="Roboto Condensed"/>
        </w:rPr>
        <w:t xml:space="preserve"> </w:t>
      </w:r>
      <w:proofErr w:type="spellStart"/>
      <w:r w:rsidRPr="00EF51B7">
        <w:rPr>
          <w:rFonts w:ascii="Roboto Condensed" w:hAnsi="Roboto Condensed"/>
        </w:rPr>
        <w:t>im</w:t>
      </w:r>
      <w:proofErr w:type="spellEnd"/>
      <w:r w:rsidRPr="00EF51B7">
        <w:rPr>
          <w:rFonts w:ascii="Roboto Condensed" w:hAnsi="Roboto Condensed"/>
        </w:rPr>
        <w:t xml:space="preserve"> </w:t>
      </w:r>
      <w:proofErr w:type="spellStart"/>
      <w:r w:rsidRPr="00EF51B7">
        <w:rPr>
          <w:rFonts w:ascii="Roboto Condensed" w:hAnsi="Roboto Condensed"/>
        </w:rPr>
        <w:t>Onlineshop</w:t>
      </w:r>
      <w:proofErr w:type="spellEnd"/>
      <w:r w:rsidRPr="00EF51B7">
        <w:rPr>
          <w:rFonts w:ascii="Roboto Condensed" w:hAnsi="Roboto Condensed"/>
        </w:rPr>
        <w:t xml:space="preserve"> </w:t>
      </w:r>
      <w:proofErr w:type="spellStart"/>
      <w:r w:rsidRPr="00EF51B7">
        <w:rPr>
          <w:rFonts w:ascii="Roboto Condensed" w:hAnsi="Roboto Condensed"/>
        </w:rPr>
        <w:t>vienna-sunday.shop</w:t>
      </w:r>
      <w:proofErr w:type="spellEnd"/>
      <w:r w:rsidRPr="00EF51B7">
        <w:rPr>
          <w:rFonts w:ascii="Roboto Condensed" w:hAnsi="Roboto Condensed"/>
        </w:rPr>
        <w:t xml:space="preserve"> </w:t>
      </w:r>
      <w:proofErr w:type="spellStart"/>
      <w:r w:rsidRPr="00EF51B7">
        <w:rPr>
          <w:rFonts w:ascii="Roboto Condensed" w:hAnsi="Roboto Condensed"/>
        </w:rPr>
        <w:t>sowie</w:t>
      </w:r>
      <w:proofErr w:type="spellEnd"/>
      <w:r w:rsidRPr="00EF51B7">
        <w:rPr>
          <w:rFonts w:ascii="Roboto Condensed" w:hAnsi="Roboto Condensed"/>
        </w:rPr>
        <w:t xml:space="preserve"> </w:t>
      </w:r>
      <w:proofErr w:type="spellStart"/>
      <w:r w:rsidRPr="00EF51B7">
        <w:rPr>
          <w:rFonts w:ascii="Roboto Condensed" w:hAnsi="Roboto Condensed"/>
        </w:rPr>
        <w:t>im</w:t>
      </w:r>
      <w:proofErr w:type="spellEnd"/>
      <w:r w:rsidRPr="00EF51B7">
        <w:rPr>
          <w:rFonts w:ascii="Roboto Condensed" w:hAnsi="Roboto Condensed"/>
        </w:rPr>
        <w:t xml:space="preserve"> Online-</w:t>
      </w:r>
      <w:proofErr w:type="spellStart"/>
      <w:r w:rsidRPr="00EF51B7">
        <w:rPr>
          <w:rFonts w:ascii="Roboto Condensed" w:hAnsi="Roboto Condensed"/>
        </w:rPr>
        <w:t>Buchhandel</w:t>
      </w:r>
      <w:proofErr w:type="spellEnd"/>
      <w:r w:rsidRPr="00EF51B7">
        <w:rPr>
          <w:rFonts w:ascii="Roboto Condensed" w:hAnsi="Roboto Condensed"/>
        </w:rPr>
        <w:t xml:space="preserve"> </w:t>
      </w:r>
      <w:proofErr w:type="spellStart"/>
      <w:r w:rsidRPr="00EF51B7">
        <w:rPr>
          <w:rFonts w:ascii="Roboto Condensed" w:hAnsi="Roboto Condensed"/>
        </w:rPr>
        <w:t>erhältlich</w:t>
      </w:r>
      <w:proofErr w:type="spellEnd"/>
      <w:r w:rsidRPr="00EF51B7">
        <w:rPr>
          <w:rFonts w:ascii="Roboto Condensed" w:hAnsi="Roboto Condensed"/>
        </w:rPr>
        <w:t>.</w:t>
      </w:r>
    </w:p>
    <w:p w:rsidR="00EE12B4" w:rsidRPr="00696A5F" w:rsidRDefault="00CC673E">
      <w:pPr>
        <w:pStyle w:val="berschrift2"/>
        <w:rPr>
          <w:rFonts w:ascii="Roboto Condensed" w:hAnsi="Roboto Condensed"/>
          <w:color w:val="C5D7C9"/>
          <w:sz w:val="40"/>
        </w:rPr>
      </w:pPr>
      <w:proofErr w:type="spellStart"/>
      <w:r w:rsidRPr="00696A5F">
        <w:rPr>
          <w:rFonts w:ascii="Roboto Condensed" w:hAnsi="Roboto Condensed"/>
          <w:color w:val="C5D7C9"/>
          <w:sz w:val="40"/>
        </w:rPr>
        <w:t>Pressekontakt</w:t>
      </w:r>
      <w:proofErr w:type="spellEnd"/>
    </w:p>
    <w:p w:rsidR="00EE12B4" w:rsidRPr="00EF51B7" w:rsidRDefault="00CC673E">
      <w:pPr>
        <w:rPr>
          <w:rFonts w:ascii="Roboto Condensed" w:hAnsi="Roboto Condensed"/>
        </w:rPr>
      </w:pPr>
      <w:r w:rsidRPr="00EF51B7">
        <w:rPr>
          <w:rFonts w:ascii="Roboto Condensed" w:hAnsi="Roboto Condensed"/>
        </w:rPr>
        <w:t xml:space="preserve">Angelika </w:t>
      </w:r>
      <w:proofErr w:type="spellStart"/>
      <w:r w:rsidRPr="00EF51B7">
        <w:rPr>
          <w:rFonts w:ascii="Roboto Condensed" w:hAnsi="Roboto Condensed"/>
        </w:rPr>
        <w:t>Kreitner-Beretits</w:t>
      </w:r>
      <w:proofErr w:type="spellEnd"/>
    </w:p>
    <w:p w:rsidR="00EE12B4" w:rsidRDefault="00734A97">
      <w:pPr>
        <w:rPr>
          <w:rFonts w:ascii="Roboto Condensed" w:hAnsi="Roboto Condensed"/>
        </w:rPr>
      </w:pPr>
      <w:r>
        <w:rPr>
          <w:rFonts w:ascii="Roboto Condensed" w:hAnsi="Roboto Condensed"/>
        </w:rPr>
        <w:t xml:space="preserve">E-Mail: </w:t>
      </w:r>
      <w:hyperlink r:id="rId8" w:history="1">
        <w:r w:rsidR="002F7F84" w:rsidRPr="00F60590">
          <w:rPr>
            <w:rStyle w:val="Hyperlink"/>
            <w:rFonts w:ascii="Roboto Condensed" w:hAnsi="Roboto Condensed"/>
          </w:rPr>
          <w:t>angelika@vienna-sunday.kitchen</w:t>
        </w:r>
      </w:hyperlink>
    </w:p>
    <w:p w:rsidR="00734A97" w:rsidRDefault="00734A97">
      <w:pPr>
        <w:rPr>
          <w:rFonts w:ascii="Roboto Condensed" w:hAnsi="Roboto Condensed"/>
        </w:rPr>
      </w:pPr>
      <w:proofErr w:type="spellStart"/>
      <w:r>
        <w:rPr>
          <w:rFonts w:ascii="Roboto Condensed" w:hAnsi="Roboto Condensed"/>
        </w:rPr>
        <w:t>Foodblog</w:t>
      </w:r>
      <w:proofErr w:type="spellEnd"/>
      <w:r w:rsidR="00CC673E" w:rsidRPr="00EF51B7">
        <w:rPr>
          <w:rFonts w:ascii="Roboto Condensed" w:hAnsi="Roboto Condensed"/>
        </w:rPr>
        <w:t xml:space="preserve">: </w:t>
      </w:r>
      <w:hyperlink r:id="rId9" w:history="1">
        <w:r w:rsidRPr="00F60590">
          <w:rPr>
            <w:rStyle w:val="Hyperlink"/>
            <w:rFonts w:ascii="Roboto Condensed" w:hAnsi="Roboto Condensed"/>
          </w:rPr>
          <w:t>https://www.vienna-sunday.kitchen</w:t>
        </w:r>
      </w:hyperlink>
    </w:p>
    <w:p w:rsidR="00EE12B4" w:rsidRDefault="00734A97">
      <w:pPr>
        <w:rPr>
          <w:rFonts w:ascii="Roboto Condensed" w:hAnsi="Roboto Condensed"/>
        </w:rPr>
      </w:pPr>
      <w:proofErr w:type="spellStart"/>
      <w:r>
        <w:rPr>
          <w:rFonts w:ascii="Roboto Condensed" w:hAnsi="Roboto Condensed"/>
        </w:rPr>
        <w:t>Webshop</w:t>
      </w:r>
      <w:proofErr w:type="spellEnd"/>
      <w:r>
        <w:rPr>
          <w:rFonts w:ascii="Roboto Condensed" w:hAnsi="Roboto Condensed"/>
        </w:rPr>
        <w:t xml:space="preserve">: </w:t>
      </w:r>
      <w:hyperlink r:id="rId10" w:history="1">
        <w:r w:rsidRPr="00F60590">
          <w:rPr>
            <w:rStyle w:val="Hyperlink"/>
            <w:rFonts w:ascii="Roboto Condensed" w:hAnsi="Roboto Condensed"/>
          </w:rPr>
          <w:t>https://www.vienna-sunday.shop</w:t>
        </w:r>
      </w:hyperlink>
    </w:p>
    <w:p w:rsidR="002F7F84" w:rsidRPr="00696A5F" w:rsidRDefault="002F7F84" w:rsidP="002F7F84">
      <w:pPr>
        <w:pStyle w:val="berschrift2"/>
        <w:rPr>
          <w:rFonts w:ascii="Roboto Condensed" w:hAnsi="Roboto Condensed"/>
          <w:color w:val="C5D7C9"/>
          <w:sz w:val="40"/>
        </w:rPr>
      </w:pPr>
      <w:proofErr w:type="spellStart"/>
      <w:r w:rsidRPr="00696A5F">
        <w:rPr>
          <w:rFonts w:ascii="Roboto Condensed" w:hAnsi="Roboto Condensed"/>
          <w:color w:val="C5D7C9"/>
          <w:sz w:val="40"/>
        </w:rPr>
        <w:t>Pressematerialien</w:t>
      </w:r>
      <w:proofErr w:type="spellEnd"/>
      <w:r w:rsidRPr="00696A5F">
        <w:rPr>
          <w:rFonts w:ascii="Roboto Condensed" w:hAnsi="Roboto Condensed"/>
          <w:color w:val="C5D7C9"/>
          <w:sz w:val="40"/>
        </w:rPr>
        <w:t xml:space="preserve"> &amp; </w:t>
      </w:r>
      <w:proofErr w:type="spellStart"/>
      <w:r w:rsidRPr="00696A5F">
        <w:rPr>
          <w:rFonts w:ascii="Roboto Condensed" w:hAnsi="Roboto Condensed"/>
          <w:color w:val="C5D7C9"/>
          <w:sz w:val="40"/>
        </w:rPr>
        <w:t>Bilder</w:t>
      </w:r>
      <w:proofErr w:type="spellEnd"/>
      <w:r w:rsidRPr="00696A5F">
        <w:rPr>
          <w:rFonts w:ascii="Roboto Condensed" w:hAnsi="Roboto Condensed"/>
          <w:color w:val="C5D7C9"/>
          <w:sz w:val="40"/>
        </w:rPr>
        <w:t xml:space="preserve"> </w:t>
      </w:r>
      <w:proofErr w:type="spellStart"/>
      <w:r w:rsidRPr="00696A5F">
        <w:rPr>
          <w:rFonts w:ascii="Roboto Condensed" w:hAnsi="Roboto Condensed"/>
          <w:color w:val="C5D7C9"/>
          <w:sz w:val="40"/>
        </w:rPr>
        <w:t>zum</w:t>
      </w:r>
      <w:proofErr w:type="spellEnd"/>
      <w:r w:rsidRPr="00696A5F">
        <w:rPr>
          <w:rFonts w:ascii="Roboto Condensed" w:hAnsi="Roboto Condensed"/>
          <w:color w:val="C5D7C9"/>
          <w:sz w:val="40"/>
        </w:rPr>
        <w:t xml:space="preserve"> Download</w:t>
      </w:r>
    </w:p>
    <w:p w:rsidR="002F7F84" w:rsidRDefault="000600CE">
      <w:pPr>
        <w:rPr>
          <w:rFonts w:ascii="Roboto Condensed" w:hAnsi="Roboto Condensed"/>
        </w:rPr>
      </w:pPr>
      <w:hyperlink r:id="rId11" w:history="1">
        <w:r w:rsidR="002F7F84" w:rsidRPr="00F60590">
          <w:rPr>
            <w:rStyle w:val="Hyperlink"/>
            <w:rFonts w:ascii="Roboto Condensed" w:hAnsi="Roboto Condensed"/>
          </w:rPr>
          <w:t>https://www.vienna-sunday.kitchen/presse</w:t>
        </w:r>
      </w:hyperlink>
    </w:p>
    <w:p w:rsidR="002F7F84" w:rsidRPr="00EF51B7" w:rsidRDefault="002F7F84">
      <w:pPr>
        <w:rPr>
          <w:rFonts w:ascii="Roboto Condensed" w:hAnsi="Roboto Condensed"/>
        </w:rPr>
      </w:pPr>
    </w:p>
    <w:sectPr w:rsidR="002F7F84" w:rsidRPr="00EF51B7" w:rsidSect="0003461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Condensed">
    <w:panose1 w:val="02000000000000000000"/>
    <w:charset w:val="00"/>
    <w:family w:val="auto"/>
    <w:pitch w:val="variable"/>
    <w:sig w:usb0="E00002FF" w:usb1="5000205B" w:usb2="0000002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nsid w:val="5E2E587B"/>
    <w:multiLevelType w:val="hybridMultilevel"/>
    <w:tmpl w:val="DF5444C4"/>
    <w:lvl w:ilvl="0" w:tplc="04070001">
      <w:start w:val="1"/>
      <w:numFmt w:val="bullet"/>
      <w:lvlText w:val=""/>
      <w:lvlJc w:val="left"/>
      <w:pPr>
        <w:ind w:left="720" w:hanging="360"/>
      </w:pPr>
      <w:rPr>
        <w:rFonts w:ascii="Symbol" w:hAnsi="Symbol" w:hint="default"/>
      </w:rPr>
    </w:lvl>
    <w:lvl w:ilvl="1" w:tplc="A1B8A1EE">
      <w:numFmt w:val="bullet"/>
      <w:lvlText w:val="•"/>
      <w:lvlJc w:val="left"/>
      <w:pPr>
        <w:ind w:left="1440" w:hanging="360"/>
      </w:pPr>
      <w:rPr>
        <w:rFonts w:ascii="Roboto Condensed" w:eastAsiaTheme="minorEastAsia" w:hAnsi="Roboto Condensed"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useFELayout/>
  </w:compat>
  <w:rsids>
    <w:rsidRoot w:val="00B47730"/>
    <w:rsid w:val="00034616"/>
    <w:rsid w:val="000600CE"/>
    <w:rsid w:val="0006063C"/>
    <w:rsid w:val="000E7F99"/>
    <w:rsid w:val="0015074B"/>
    <w:rsid w:val="0029639D"/>
    <w:rsid w:val="002F7F84"/>
    <w:rsid w:val="00326F90"/>
    <w:rsid w:val="005E1769"/>
    <w:rsid w:val="00696A5F"/>
    <w:rsid w:val="00734A97"/>
    <w:rsid w:val="00AA1D8D"/>
    <w:rsid w:val="00B47730"/>
    <w:rsid w:val="00BE1CE0"/>
    <w:rsid w:val="00CB0664"/>
    <w:rsid w:val="00CC673E"/>
    <w:rsid w:val="00DF190C"/>
    <w:rsid w:val="00EE12B4"/>
    <w:rsid w:val="00EF51B7"/>
    <w:rsid w:val="00FC693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6A5F"/>
    <w:pPr>
      <w:spacing w:after="0" w:line="240" w:lineRule="auto"/>
    </w:pPr>
    <w:rPr>
      <w:sz w:val="24"/>
      <w:szCs w:val="24"/>
    </w:rPr>
  </w:style>
  <w:style w:type="paragraph" w:styleId="berschrift1">
    <w:name w:val="heading 1"/>
    <w:basedOn w:val="Standard"/>
    <w:next w:val="Standard"/>
    <w:link w:val="berschrift1Zchn"/>
    <w:uiPriority w:val="9"/>
    <w:qFormat/>
    <w:rsid w:val="00696A5F"/>
    <w:pPr>
      <w:keepNext/>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uiPriority w:val="9"/>
    <w:unhideWhenUsed/>
    <w:qFormat/>
    <w:rsid w:val="00696A5F"/>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unhideWhenUsed/>
    <w:qFormat/>
    <w:rsid w:val="00696A5F"/>
    <w:pPr>
      <w:keepNext/>
      <w:spacing w:before="240" w:after="60"/>
      <w:outlineLvl w:val="2"/>
    </w:pPr>
    <w:rPr>
      <w:rFonts w:asciiTheme="majorHAnsi" w:eastAsiaTheme="majorEastAsia" w:hAnsiTheme="majorHAnsi" w:cstheme="majorBidi"/>
      <w:b/>
      <w:bCs/>
      <w:sz w:val="26"/>
      <w:szCs w:val="26"/>
    </w:rPr>
  </w:style>
  <w:style w:type="paragraph" w:styleId="berschrift4">
    <w:name w:val="heading 4"/>
    <w:basedOn w:val="Standard"/>
    <w:next w:val="Standard"/>
    <w:link w:val="berschrift4Zchn"/>
    <w:uiPriority w:val="9"/>
    <w:semiHidden/>
    <w:unhideWhenUsed/>
    <w:qFormat/>
    <w:rsid w:val="00696A5F"/>
    <w:pPr>
      <w:keepNext/>
      <w:spacing w:before="240" w:after="60"/>
      <w:outlineLvl w:val="3"/>
    </w:pPr>
    <w:rPr>
      <w:rFonts w:cstheme="majorBidi"/>
      <w:b/>
      <w:bCs/>
      <w:sz w:val="28"/>
      <w:szCs w:val="28"/>
    </w:rPr>
  </w:style>
  <w:style w:type="paragraph" w:styleId="berschrift5">
    <w:name w:val="heading 5"/>
    <w:basedOn w:val="Standard"/>
    <w:next w:val="Standard"/>
    <w:link w:val="berschrift5Zchn"/>
    <w:uiPriority w:val="9"/>
    <w:semiHidden/>
    <w:unhideWhenUsed/>
    <w:qFormat/>
    <w:rsid w:val="00696A5F"/>
    <w:pPr>
      <w:spacing w:before="240" w:after="60"/>
      <w:outlineLvl w:val="4"/>
    </w:pPr>
    <w:rPr>
      <w:rFonts w:cstheme="majorBidi"/>
      <w:b/>
      <w:bCs/>
      <w:i/>
      <w:iCs/>
      <w:sz w:val="26"/>
      <w:szCs w:val="26"/>
    </w:rPr>
  </w:style>
  <w:style w:type="paragraph" w:styleId="berschrift6">
    <w:name w:val="heading 6"/>
    <w:basedOn w:val="Standard"/>
    <w:next w:val="Standard"/>
    <w:link w:val="berschrift6Zchn"/>
    <w:uiPriority w:val="9"/>
    <w:semiHidden/>
    <w:unhideWhenUsed/>
    <w:qFormat/>
    <w:rsid w:val="00696A5F"/>
    <w:pPr>
      <w:spacing w:before="240" w:after="60"/>
      <w:outlineLvl w:val="5"/>
    </w:pPr>
    <w:rPr>
      <w:rFonts w:cstheme="majorBidi"/>
      <w:b/>
      <w:bCs/>
      <w:sz w:val="22"/>
      <w:szCs w:val="22"/>
    </w:rPr>
  </w:style>
  <w:style w:type="paragraph" w:styleId="berschrift7">
    <w:name w:val="heading 7"/>
    <w:basedOn w:val="Standard"/>
    <w:next w:val="Standard"/>
    <w:link w:val="berschrift7Zchn"/>
    <w:uiPriority w:val="9"/>
    <w:semiHidden/>
    <w:unhideWhenUsed/>
    <w:qFormat/>
    <w:rsid w:val="00696A5F"/>
    <w:pPr>
      <w:spacing w:before="240" w:after="60"/>
      <w:outlineLvl w:val="6"/>
    </w:pPr>
    <w:rPr>
      <w:rFonts w:cstheme="majorBidi"/>
    </w:rPr>
  </w:style>
  <w:style w:type="paragraph" w:styleId="berschrift8">
    <w:name w:val="heading 8"/>
    <w:basedOn w:val="Standard"/>
    <w:next w:val="Standard"/>
    <w:link w:val="berschrift8Zchn"/>
    <w:uiPriority w:val="9"/>
    <w:semiHidden/>
    <w:unhideWhenUsed/>
    <w:qFormat/>
    <w:rsid w:val="00696A5F"/>
    <w:pPr>
      <w:spacing w:before="240" w:after="60"/>
      <w:outlineLvl w:val="7"/>
    </w:pPr>
    <w:rPr>
      <w:rFonts w:cstheme="majorBidi"/>
      <w:i/>
      <w:iCs/>
    </w:rPr>
  </w:style>
  <w:style w:type="paragraph" w:styleId="berschrift9">
    <w:name w:val="heading 9"/>
    <w:basedOn w:val="Standard"/>
    <w:next w:val="Standard"/>
    <w:link w:val="berschrift9Zchn"/>
    <w:uiPriority w:val="9"/>
    <w:semiHidden/>
    <w:unhideWhenUsed/>
    <w:qFormat/>
    <w:rsid w:val="00696A5F"/>
    <w:p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pPr>
  </w:style>
  <w:style w:type="character" w:customStyle="1" w:styleId="FuzeileZchn">
    <w:name w:val="Fußzeile Zchn"/>
    <w:basedOn w:val="Absatz-Standardschriftart"/>
    <w:link w:val="Fuzeile"/>
    <w:uiPriority w:val="99"/>
    <w:rsid w:val="00E618BF"/>
  </w:style>
  <w:style w:type="paragraph" w:styleId="KeinLeerraum">
    <w:name w:val="No Spacing"/>
    <w:basedOn w:val="Standard"/>
    <w:uiPriority w:val="1"/>
    <w:qFormat/>
    <w:rsid w:val="00696A5F"/>
    <w:rPr>
      <w:szCs w:val="32"/>
    </w:rPr>
  </w:style>
  <w:style w:type="character" w:customStyle="1" w:styleId="berschrift1Zchn">
    <w:name w:val="Überschrift 1 Zchn"/>
    <w:basedOn w:val="Absatz-Standardschriftart"/>
    <w:link w:val="berschrift1"/>
    <w:uiPriority w:val="9"/>
    <w:rsid w:val="00696A5F"/>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rsid w:val="00696A5F"/>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rsid w:val="00696A5F"/>
    <w:rPr>
      <w:rFonts w:asciiTheme="majorHAnsi" w:eastAsiaTheme="majorEastAsia" w:hAnsiTheme="majorHAnsi" w:cstheme="majorBidi"/>
      <w:b/>
      <w:bCs/>
      <w:sz w:val="26"/>
      <w:szCs w:val="26"/>
    </w:rPr>
  </w:style>
  <w:style w:type="paragraph" w:styleId="Titel">
    <w:name w:val="Title"/>
    <w:basedOn w:val="Standard"/>
    <w:next w:val="Standard"/>
    <w:link w:val="TitelZchn"/>
    <w:uiPriority w:val="10"/>
    <w:qFormat/>
    <w:rsid w:val="00696A5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696A5F"/>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696A5F"/>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696A5F"/>
    <w:rPr>
      <w:rFonts w:asciiTheme="majorHAnsi" w:eastAsiaTheme="majorEastAsia" w:hAnsiTheme="majorHAnsi" w:cstheme="majorBidi"/>
      <w:sz w:val="24"/>
      <w:szCs w:val="24"/>
    </w:rPr>
  </w:style>
  <w:style w:type="paragraph" w:styleId="Listenabsatz">
    <w:name w:val="List Paragraph"/>
    <w:basedOn w:val="Standard"/>
    <w:uiPriority w:val="34"/>
    <w:qFormat/>
    <w:rsid w:val="00696A5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Anfhrungszeichen">
    <w:name w:val="Quote"/>
    <w:basedOn w:val="Standard"/>
    <w:next w:val="Standard"/>
    <w:link w:val="AnfhrungszeichenZchn"/>
    <w:uiPriority w:val="29"/>
    <w:qFormat/>
    <w:rsid w:val="00696A5F"/>
    <w:rPr>
      <w:i/>
    </w:rPr>
  </w:style>
  <w:style w:type="character" w:customStyle="1" w:styleId="AnfhrungszeichenZchn">
    <w:name w:val="Anführungszeichen Zchn"/>
    <w:basedOn w:val="Absatz-Standardschriftart"/>
    <w:link w:val="Anfhrungszeichen"/>
    <w:uiPriority w:val="29"/>
    <w:rsid w:val="00696A5F"/>
    <w:rPr>
      <w:i/>
      <w:sz w:val="24"/>
      <w:szCs w:val="24"/>
    </w:rPr>
  </w:style>
  <w:style w:type="character" w:customStyle="1" w:styleId="berschrift4Zchn">
    <w:name w:val="Überschrift 4 Zchn"/>
    <w:basedOn w:val="Absatz-Standardschriftart"/>
    <w:link w:val="berschrift4"/>
    <w:uiPriority w:val="9"/>
    <w:semiHidden/>
    <w:rsid w:val="00696A5F"/>
    <w:rPr>
      <w:rFonts w:cstheme="majorBidi"/>
      <w:b/>
      <w:bCs/>
      <w:sz w:val="28"/>
      <w:szCs w:val="28"/>
    </w:rPr>
  </w:style>
  <w:style w:type="character" w:customStyle="1" w:styleId="berschrift5Zchn">
    <w:name w:val="Überschrift 5 Zchn"/>
    <w:basedOn w:val="Absatz-Standardschriftart"/>
    <w:link w:val="berschrift5"/>
    <w:uiPriority w:val="9"/>
    <w:semiHidden/>
    <w:rsid w:val="00696A5F"/>
    <w:rPr>
      <w:rFonts w:cstheme="majorBidi"/>
      <w:b/>
      <w:bCs/>
      <w:i/>
      <w:iCs/>
      <w:sz w:val="26"/>
      <w:szCs w:val="26"/>
    </w:rPr>
  </w:style>
  <w:style w:type="character" w:customStyle="1" w:styleId="berschrift6Zchn">
    <w:name w:val="Überschrift 6 Zchn"/>
    <w:basedOn w:val="Absatz-Standardschriftart"/>
    <w:link w:val="berschrift6"/>
    <w:uiPriority w:val="9"/>
    <w:semiHidden/>
    <w:rsid w:val="00696A5F"/>
    <w:rPr>
      <w:rFonts w:cstheme="majorBidi"/>
      <w:b/>
      <w:bCs/>
    </w:rPr>
  </w:style>
  <w:style w:type="character" w:customStyle="1" w:styleId="berschrift7Zchn">
    <w:name w:val="Überschrift 7 Zchn"/>
    <w:basedOn w:val="Absatz-Standardschriftart"/>
    <w:link w:val="berschrift7"/>
    <w:uiPriority w:val="9"/>
    <w:semiHidden/>
    <w:rsid w:val="00696A5F"/>
    <w:rPr>
      <w:rFonts w:cstheme="majorBidi"/>
      <w:sz w:val="24"/>
      <w:szCs w:val="24"/>
    </w:rPr>
  </w:style>
  <w:style w:type="character" w:customStyle="1" w:styleId="berschrift8Zchn">
    <w:name w:val="Überschrift 8 Zchn"/>
    <w:basedOn w:val="Absatz-Standardschriftart"/>
    <w:link w:val="berschrift8"/>
    <w:uiPriority w:val="9"/>
    <w:semiHidden/>
    <w:rsid w:val="00696A5F"/>
    <w:rPr>
      <w:rFonts w:cstheme="majorBidi"/>
      <w:i/>
      <w:iCs/>
      <w:sz w:val="24"/>
      <w:szCs w:val="24"/>
    </w:rPr>
  </w:style>
  <w:style w:type="character" w:customStyle="1" w:styleId="berschrift9Zchn">
    <w:name w:val="Überschrift 9 Zchn"/>
    <w:basedOn w:val="Absatz-Standardschriftart"/>
    <w:link w:val="berschrift9"/>
    <w:uiPriority w:val="9"/>
    <w:semiHidden/>
    <w:rsid w:val="00696A5F"/>
    <w:rPr>
      <w:rFonts w:asciiTheme="majorHAnsi" w:eastAsiaTheme="majorEastAsia" w:hAnsiTheme="majorHAnsi" w:cstheme="majorBidi"/>
    </w:rPr>
  </w:style>
  <w:style w:type="paragraph" w:styleId="Beschriftung">
    <w:name w:val="caption"/>
    <w:basedOn w:val="Standard"/>
    <w:next w:val="Standard"/>
    <w:uiPriority w:val="35"/>
    <w:semiHidden/>
    <w:unhideWhenUsed/>
    <w:rsid w:val="00FC693F"/>
    <w:rPr>
      <w:b/>
      <w:bCs/>
      <w:color w:val="4F81BD" w:themeColor="accent1"/>
      <w:sz w:val="18"/>
      <w:szCs w:val="18"/>
    </w:rPr>
  </w:style>
  <w:style w:type="character" w:styleId="Fett">
    <w:name w:val="Strong"/>
    <w:basedOn w:val="Absatz-Standardschriftart"/>
    <w:uiPriority w:val="22"/>
    <w:qFormat/>
    <w:rsid w:val="00696A5F"/>
    <w:rPr>
      <w:b/>
      <w:bCs/>
    </w:rPr>
  </w:style>
  <w:style w:type="character" w:styleId="Hervorhebung">
    <w:name w:val="Emphasis"/>
    <w:basedOn w:val="Absatz-Standardschriftart"/>
    <w:uiPriority w:val="20"/>
    <w:qFormat/>
    <w:rsid w:val="00696A5F"/>
    <w:rPr>
      <w:rFonts w:asciiTheme="minorHAnsi" w:hAnsiTheme="minorHAnsi"/>
      <w:b/>
      <w:i/>
      <w:iCs/>
    </w:rPr>
  </w:style>
  <w:style w:type="paragraph" w:styleId="IntensivesAnfhrungszeichen">
    <w:name w:val="Intense Quote"/>
    <w:basedOn w:val="Standard"/>
    <w:next w:val="Standard"/>
    <w:link w:val="IntensivesAnfhrungszeichenZchn"/>
    <w:uiPriority w:val="30"/>
    <w:qFormat/>
    <w:rsid w:val="00696A5F"/>
    <w:pPr>
      <w:ind w:left="720" w:right="720"/>
    </w:pPr>
    <w:rPr>
      <w:b/>
      <w:i/>
      <w:szCs w:val="22"/>
    </w:rPr>
  </w:style>
  <w:style w:type="character" w:customStyle="1" w:styleId="IntensivesAnfhrungszeichenZchn">
    <w:name w:val="Intensives Anführungszeichen Zchn"/>
    <w:basedOn w:val="Absatz-Standardschriftart"/>
    <w:link w:val="IntensivesAnfhrungszeichen"/>
    <w:uiPriority w:val="30"/>
    <w:rsid w:val="00696A5F"/>
    <w:rPr>
      <w:b/>
      <w:i/>
      <w:sz w:val="24"/>
    </w:rPr>
  </w:style>
  <w:style w:type="character" w:styleId="SchwacheHervorhebung">
    <w:name w:val="Subtle Emphasis"/>
    <w:uiPriority w:val="19"/>
    <w:qFormat/>
    <w:rsid w:val="00696A5F"/>
    <w:rPr>
      <w:i/>
      <w:color w:val="5A5A5A" w:themeColor="text1" w:themeTint="A5"/>
    </w:rPr>
  </w:style>
  <w:style w:type="character" w:styleId="IntensiveHervorhebung">
    <w:name w:val="Intense Emphasis"/>
    <w:basedOn w:val="Absatz-Standardschriftart"/>
    <w:uiPriority w:val="21"/>
    <w:qFormat/>
    <w:rsid w:val="00696A5F"/>
    <w:rPr>
      <w:b/>
      <w:i/>
      <w:sz w:val="24"/>
      <w:szCs w:val="24"/>
      <w:u w:val="single"/>
    </w:rPr>
  </w:style>
  <w:style w:type="character" w:styleId="SchwacherVerweis">
    <w:name w:val="Subtle Reference"/>
    <w:basedOn w:val="Absatz-Standardschriftart"/>
    <w:uiPriority w:val="31"/>
    <w:qFormat/>
    <w:rsid w:val="00696A5F"/>
    <w:rPr>
      <w:sz w:val="24"/>
      <w:szCs w:val="24"/>
      <w:u w:val="single"/>
    </w:rPr>
  </w:style>
  <w:style w:type="character" w:styleId="IntensiverVerweis">
    <w:name w:val="Intense Reference"/>
    <w:basedOn w:val="Absatz-Standardschriftart"/>
    <w:uiPriority w:val="32"/>
    <w:qFormat/>
    <w:rsid w:val="00696A5F"/>
    <w:rPr>
      <w:b/>
      <w:sz w:val="24"/>
      <w:u w:val="single"/>
    </w:rPr>
  </w:style>
  <w:style w:type="character" w:styleId="Buchtitel">
    <w:name w:val="Book Title"/>
    <w:basedOn w:val="Absatz-Standardschriftart"/>
    <w:uiPriority w:val="33"/>
    <w:qFormat/>
    <w:rsid w:val="00696A5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696A5F"/>
    <w:pPr>
      <w:outlineLvl w:val="9"/>
    </w:pPr>
  </w:style>
  <w:style w:type="table" w:styleId="Tabellengitternetz">
    <w:name w:val="Table Grid"/>
    <w:basedOn w:val="NormaleTabelle"/>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1">
    <w:name w:val="Helle Schattierung1"/>
    <w:basedOn w:val="NormaleTabelle"/>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leSchattierung-Akzent11">
    <w:name w:val="Helle Schattierung - Akzent 11"/>
    <w:basedOn w:val="NormaleTabelle"/>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leListe1">
    <w:name w:val="Helle Liste1"/>
    <w:basedOn w:val="NormaleTabelle"/>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HelleListe-Akzent11">
    <w:name w:val="Helle Liste - Akzent 11"/>
    <w:basedOn w:val="NormaleTabelle"/>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HellesRaster1">
    <w:name w:val="Helles Raster1"/>
    <w:basedOn w:val="NormaleTabelle"/>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HellesRaster-Akzent11">
    <w:name w:val="Helles Raster - Akzent 11"/>
    <w:basedOn w:val="NormaleTabelle"/>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ittlereSchattierung11">
    <w:name w:val="Mittlere Schattierung 11"/>
    <w:basedOn w:val="NormaleTabelle"/>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ittlereSchattierung1-Akzent11">
    <w:name w:val="Mittlere Schattierung 1 - Akzent 11"/>
    <w:basedOn w:val="NormaleTabelle"/>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ittlereSchattierung21">
    <w:name w:val="Mittlere Schattierung 21"/>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
    <w:name w:val="Mittlere Schattierung 2 - Akzent 11"/>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ittlereListe11">
    <w:name w:val="Mittlere Liste 11"/>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ittlereListe1-Akzent11">
    <w:name w:val="Mittlere Liste 1 - Akzent 11"/>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ittlereListe21">
    <w:name w:val="Mittlere Liste 2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ittleresRaster11">
    <w:name w:val="Mittleres Raster 11"/>
    <w:basedOn w:val="NormaleTabelle"/>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ittleresRaster21">
    <w:name w:val="Mittleres Raster 2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ittleresRaster31">
    <w:name w:val="Mittleres Raster 31"/>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unkleListe1">
    <w:name w:val="Dunkle Liste1"/>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FarbigeSchattierung1">
    <w:name w:val="Farbige Schattierung1"/>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FarbigeListe1">
    <w:name w:val="Farbige Liste1"/>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FarbigesRaster1">
    <w:name w:val="Farbiges Raster1"/>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734A97"/>
    <w:rPr>
      <w:color w:val="0000FF" w:themeColor="hyperlink"/>
      <w:u w:val="single"/>
    </w:rPr>
  </w:style>
  <w:style w:type="paragraph" w:styleId="Sprechblasentext">
    <w:name w:val="Balloon Text"/>
    <w:basedOn w:val="Standard"/>
    <w:link w:val="SprechblasentextZchn"/>
    <w:uiPriority w:val="99"/>
    <w:semiHidden/>
    <w:unhideWhenUsed/>
    <w:rsid w:val="002F7F8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7F8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ika@vienna-sunday.kitch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vienna-sunday.kitchen/presse" TargetMode="External"/><Relationship Id="rId5" Type="http://schemas.openxmlformats.org/officeDocument/2006/relationships/webSettings" Target="webSettings.xml"/><Relationship Id="rId10" Type="http://schemas.openxmlformats.org/officeDocument/2006/relationships/hyperlink" Target="https://www.vienna-sunday.shop" TargetMode="External"/><Relationship Id="rId4" Type="http://schemas.openxmlformats.org/officeDocument/2006/relationships/settings" Target="settings.xml"/><Relationship Id="rId9" Type="http://schemas.openxmlformats.org/officeDocument/2006/relationships/hyperlink" Target="https://www.vienna-sunday.kitchen"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18CC7-F3B7-4B05-9877-5CF55D336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1991</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Frost-RL</Company>
  <LinksUpToDate>false</LinksUpToDate>
  <CharactersWithSpaces>2303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Anwender</cp:lastModifiedBy>
  <cp:revision>3</cp:revision>
  <cp:lastPrinted>2025-09-06T08:27:00Z</cp:lastPrinted>
  <dcterms:created xsi:type="dcterms:W3CDTF">2025-09-06T08:36:00Z</dcterms:created>
  <dcterms:modified xsi:type="dcterms:W3CDTF">2025-09-06T09:25:00Z</dcterms:modified>
</cp:coreProperties>
</file>